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D20B7" w14:textId="77777777" w:rsidR="00F9416A" w:rsidRPr="00F9416A" w:rsidRDefault="00F9416A" w:rsidP="00F9416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941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Illinois Criminal Justice Authority (ICJIA)</w:t>
      </w:r>
    </w:p>
    <w:p w14:paraId="00ACE127" w14:textId="77777777" w:rsidR="00F9416A" w:rsidRPr="00F9416A" w:rsidRDefault="00F9416A" w:rsidP="00F9416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941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i2i Capacity Building Narrative</w:t>
      </w:r>
    </w:p>
    <w:p w14:paraId="3BD362CD" w14:textId="3DD4138F" w:rsidR="00F9416A" w:rsidRDefault="00F9416A" w:rsidP="00F9416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941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NOFO # 2762-0514</w:t>
      </w:r>
    </w:p>
    <w:p w14:paraId="621C7149" w14:textId="77777777" w:rsidR="00F9416A" w:rsidRPr="00F9416A" w:rsidRDefault="00F9416A" w:rsidP="00F9416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9C66E5E" w14:textId="0D457CDE" w:rsidR="00F9416A" w:rsidRPr="00F9416A" w:rsidRDefault="00F9416A" w:rsidP="00F9416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45012758"/>
      <w:r w:rsidRPr="00F941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Program narratives must be submitted via </w:t>
      </w:r>
      <w:proofErr w:type="spellStart"/>
      <w:r w:rsidRPr="00F941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AmpliFund</w:t>
      </w:r>
      <w:proofErr w:type="spellEnd"/>
      <w:r w:rsidRPr="00F941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This document is for reference only. Applicants are highly encouraged to review the questions, draft responses on a separate document, and then copy and paste the response into the appropriate sections of </w:t>
      </w:r>
      <w:proofErr w:type="spellStart"/>
      <w:r w:rsidRPr="00F941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Amplifund</w:t>
      </w:r>
      <w:proofErr w:type="spellEnd"/>
      <w:r w:rsidRPr="00F941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14:paraId="3ECEAB3C" w14:textId="33D1A8CD" w:rsidR="00F9416A" w:rsidRPr="00F9416A" w:rsidRDefault="00F9416A" w:rsidP="00F9416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941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The </w:t>
      </w:r>
      <w:proofErr w:type="spellStart"/>
      <w:r w:rsidRPr="00F941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AmpliFund</w:t>
      </w:r>
      <w:proofErr w:type="spellEnd"/>
      <w:r w:rsidRPr="00F941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system times out after 20 minutes of inactivity. Regularly clicking “save and continue” is encouraged. </w:t>
      </w:r>
    </w:p>
    <w:p w14:paraId="198BE182" w14:textId="03193844" w:rsidR="00F9416A" w:rsidRPr="00F9416A" w:rsidRDefault="00F9416A" w:rsidP="00F9416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941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The narrative should focus on activities to be conducted during the performance period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 from</w:t>
      </w:r>
      <w:r w:rsidRPr="00F941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September 1, 2025, to August 31, 2026 (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 12-month period</w:t>
      </w:r>
      <w:r w:rsidRPr="00F941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). </w:t>
      </w:r>
    </w:p>
    <w:bookmarkEnd w:id="0"/>
    <w:p w14:paraId="2657015C" w14:textId="77777777" w:rsidR="00F9416A" w:rsidRPr="00F9416A" w:rsidRDefault="00F9416A" w:rsidP="00F9416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2DBE4AF" w14:textId="77777777" w:rsidR="00F9416A" w:rsidRPr="00F9416A" w:rsidRDefault="00F9416A" w:rsidP="00F9416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941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Statement of Need (20 Points)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9416A" w:rsidRPr="00F9416A" w14:paraId="3B54AEC8" w14:textId="77777777" w:rsidTr="008C00DE">
        <w:tc>
          <w:tcPr>
            <w:tcW w:w="9350" w:type="dxa"/>
          </w:tcPr>
          <w:p w14:paraId="78E10B9A" w14:textId="77777777" w:rsidR="00F9416A" w:rsidRPr="00F9416A" w:rsidRDefault="00F9416A" w:rsidP="00F9416A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Describe the specific challenges and limitations your organization faces in the violence prevention space. (5pt)</w:t>
            </w:r>
          </w:p>
          <w:p w14:paraId="6C8700DD" w14:textId="77777777" w:rsidR="00F9416A" w:rsidRPr="00F9416A" w:rsidRDefault="00F9416A" w:rsidP="00F9416A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Explain how these challenges have hindered your ability to effectively implement violence prevention programs. (5pt)</w:t>
            </w:r>
          </w:p>
          <w:p w14:paraId="12390A1C" w14:textId="77777777" w:rsidR="00F9416A" w:rsidRPr="00F9416A" w:rsidRDefault="00F9416A" w:rsidP="00F9416A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Highlight the urgent need to address these challenges through capacity building and program development. (5pt)</w:t>
            </w:r>
          </w:p>
          <w:p w14:paraId="31459656" w14:textId="77777777" w:rsidR="00F9416A" w:rsidRPr="00F9416A" w:rsidRDefault="00F9416A" w:rsidP="00F9416A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Support your statement with data or evidence related to violence prevalence or specific issues in your target community. (5pt)</w:t>
            </w:r>
          </w:p>
          <w:p w14:paraId="55A523A1" w14:textId="77777777" w:rsidR="00F9416A" w:rsidRPr="00F9416A" w:rsidRDefault="00F9416A" w:rsidP="008C00D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AC1F996" w14:textId="77777777" w:rsidR="00F9416A" w:rsidRPr="00F9416A" w:rsidRDefault="00F9416A" w:rsidP="00F9416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177AB59" w14:textId="2E52F786" w:rsidR="00F9416A" w:rsidRPr="00F9416A" w:rsidRDefault="00F9416A" w:rsidP="00F9416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941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Program Design (25 points total)</w:t>
      </w:r>
    </w:p>
    <w:p w14:paraId="3A80ECF4" w14:textId="79904278" w:rsidR="00F9416A" w:rsidRPr="00F9416A" w:rsidRDefault="00F9416A" w:rsidP="00F9416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941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Provide a clear and accurate picture of the need for the project and the benefits to be gained. Include local statistics/data, whenever possible, and indicate the source of your data.  Please make sure data is current within the last five years.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635"/>
      </w:tblGrid>
      <w:tr w:rsidR="00F9416A" w:rsidRPr="00F9416A" w14:paraId="0817907A" w14:textId="77777777" w:rsidTr="008C00DE">
        <w:tc>
          <w:tcPr>
            <w:tcW w:w="9355" w:type="dxa"/>
          </w:tcPr>
          <w:p w14:paraId="7F0F1432" w14:textId="77777777" w:rsidR="00F9416A" w:rsidRPr="00F9416A" w:rsidRDefault="00F9416A" w:rsidP="00F9416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Provide a comprehensive program design that outlines both capacity-building activities and/or violence prevention programs. (7pts)</w:t>
            </w:r>
          </w:p>
          <w:p w14:paraId="0086ADEA" w14:textId="77777777" w:rsidR="00F9416A" w:rsidRPr="00F9416A" w:rsidRDefault="00F9416A" w:rsidP="00F9416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Detail how capacity building will improve your organization's ability to plan, implement, and evaluate violence prevention initiatives. (6pts)</w:t>
            </w:r>
          </w:p>
          <w:p w14:paraId="49CAA547" w14:textId="77777777" w:rsidR="00F9416A" w:rsidRPr="00F9416A" w:rsidRDefault="00F9416A" w:rsidP="00F9416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Specify the objectives, strategies, and activities for both capacity building and/or violence prevention efforts. (7pts)</w:t>
            </w:r>
          </w:p>
          <w:p w14:paraId="7E336244" w14:textId="77777777" w:rsidR="00F9416A" w:rsidRPr="00F9416A" w:rsidRDefault="00F9416A" w:rsidP="00F9416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Clearly explain how your program aligns with the priorities and goals of the grant program in both areas. (5pts)</w:t>
            </w:r>
          </w:p>
          <w:p w14:paraId="144DCF54" w14:textId="77777777" w:rsidR="00F9416A" w:rsidRPr="00F9416A" w:rsidRDefault="00F9416A" w:rsidP="008C00D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B0E4C53" w14:textId="77777777" w:rsidR="00F9416A" w:rsidRPr="00F9416A" w:rsidRDefault="00F9416A" w:rsidP="00F9416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4B5C535" w14:textId="3F6C01B3" w:rsidR="00F9416A" w:rsidRPr="00F9416A" w:rsidRDefault="00F9416A" w:rsidP="00F9416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941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Budget and Financial Plan (15 points total): </w:t>
      </w:r>
      <w:r w:rsidRPr="00F9416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Please budget for expenses from September1, 2025, to August 31, 2026.  The maximum budget must not exceed $250,000.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635"/>
      </w:tblGrid>
      <w:tr w:rsidR="00F9416A" w:rsidRPr="00F9416A" w14:paraId="4956250E" w14:textId="77777777" w:rsidTr="008C00DE">
        <w:tc>
          <w:tcPr>
            <w:tcW w:w="9355" w:type="dxa"/>
          </w:tcPr>
          <w:p w14:paraId="2C5B7040" w14:textId="77777777" w:rsidR="00F9416A" w:rsidRPr="00F9416A" w:rsidRDefault="00F9416A" w:rsidP="00F9416A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1" w:name="_Hlk96960275"/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Present a detailed budget that covers expenses related to capacity building and/or violence prevention. (4pts)</w:t>
            </w:r>
          </w:p>
          <w:p w14:paraId="4AEE139A" w14:textId="77777777" w:rsidR="00F9416A" w:rsidRPr="00F9416A" w:rsidRDefault="00F9416A" w:rsidP="00F9416A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Break down the allocation of funds for capacity-building activities and/or violence prevention programs. (4pts)</w:t>
            </w:r>
          </w:p>
          <w:p w14:paraId="2A72D84F" w14:textId="77777777" w:rsidR="00F9416A" w:rsidRPr="00F9416A" w:rsidRDefault="00F9416A" w:rsidP="00F9416A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Include a narrative explaining the rationale behind your budget decisions. (4pts)</w:t>
            </w:r>
          </w:p>
          <w:p w14:paraId="12E10E9E" w14:textId="77777777" w:rsidR="00F9416A" w:rsidRPr="00F9416A" w:rsidRDefault="00F9416A" w:rsidP="00F9416A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Provide a financial sustainability plan that addresses both capacity building and/or ongoing support for violence prevention efforts. (3pts)</w:t>
            </w:r>
          </w:p>
          <w:p w14:paraId="5EFA748D" w14:textId="77777777" w:rsidR="00F9416A" w:rsidRPr="00F9416A" w:rsidRDefault="00F9416A" w:rsidP="008C00D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bookmarkEnd w:id="1"/>
    </w:tbl>
    <w:p w14:paraId="08D87024" w14:textId="77777777" w:rsidR="00F9416A" w:rsidRPr="00F9416A" w:rsidRDefault="00F9416A" w:rsidP="00F9416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F296722" w14:textId="2D8A0393" w:rsidR="00F9416A" w:rsidRPr="00F9416A" w:rsidRDefault="00F9416A" w:rsidP="00F9416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941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Organizational Information (10 points)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635"/>
      </w:tblGrid>
      <w:tr w:rsidR="00F9416A" w:rsidRPr="00F9416A" w14:paraId="1A644BCD" w14:textId="77777777" w:rsidTr="008C00DE">
        <w:tc>
          <w:tcPr>
            <w:tcW w:w="9355" w:type="dxa"/>
          </w:tcPr>
          <w:p w14:paraId="22666848" w14:textId="77777777" w:rsidR="00F9416A" w:rsidRPr="00F9416A" w:rsidRDefault="00F9416A" w:rsidP="00F9416A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Offer a brief overview of your organization, emphasizing its mission and history in the violence prevention space. (3pts)</w:t>
            </w:r>
          </w:p>
          <w:p w14:paraId="4DBB5F68" w14:textId="77777777" w:rsidR="00F9416A" w:rsidRPr="00F9416A" w:rsidRDefault="00F9416A" w:rsidP="00F9416A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State any relevant experience, expertise, or achievements in both capacity building and/or violence prevention. (3pts)</w:t>
            </w:r>
          </w:p>
          <w:p w14:paraId="2847FD09" w14:textId="77777777" w:rsidR="00F9416A" w:rsidRPr="00F9416A" w:rsidRDefault="00F9416A" w:rsidP="00F9416A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Does the organizational information adequately reflect your organization's focus and commitment in the violence prevention space?</w:t>
            </w:r>
            <w:r w:rsidRPr="00F9416A" w:rsidDel="003E139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(2pts)</w:t>
            </w:r>
          </w:p>
          <w:p w14:paraId="0C9DBCE5" w14:textId="730ED77C" w:rsidR="00F9416A" w:rsidRPr="00F9416A" w:rsidRDefault="00F9416A" w:rsidP="008C00DE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Describe your organization’s experience managing state and federal grants. (2pts) </w:t>
            </w:r>
          </w:p>
        </w:tc>
      </w:tr>
    </w:tbl>
    <w:p w14:paraId="14BCAA34" w14:textId="77777777" w:rsidR="00F9416A" w:rsidRPr="00F9416A" w:rsidRDefault="00F9416A" w:rsidP="00F9416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4DA3F3F" w14:textId="77777777" w:rsidR="00F9416A" w:rsidRPr="00F9416A" w:rsidRDefault="00F9416A" w:rsidP="00F9416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941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Evaluation and Monitoring Plan – (10 Points)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635"/>
      </w:tblGrid>
      <w:tr w:rsidR="00F9416A" w:rsidRPr="00F9416A" w14:paraId="10C95546" w14:textId="77777777" w:rsidTr="008C00DE">
        <w:tc>
          <w:tcPr>
            <w:tcW w:w="9355" w:type="dxa"/>
          </w:tcPr>
          <w:p w14:paraId="63B909C2" w14:textId="77777777" w:rsidR="00F9416A" w:rsidRPr="00F9416A" w:rsidRDefault="00F9416A" w:rsidP="00F9416A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Develop a plan for measuring the progress and impact of both capacity-building and/or violence prevention components. (3pts)</w:t>
            </w:r>
          </w:p>
          <w:p w14:paraId="4CB84851" w14:textId="77777777" w:rsidR="00F9416A" w:rsidRPr="00F9416A" w:rsidRDefault="00F9416A" w:rsidP="00F9416A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Identify specific key performance indicators (KPIs) applicable to capacity building and/or violence prevention. (2pts)</w:t>
            </w:r>
          </w:p>
          <w:p w14:paraId="54BB3A65" w14:textId="77777777" w:rsidR="00F9416A" w:rsidRPr="00F9416A" w:rsidRDefault="00F9416A" w:rsidP="00F9416A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Describe the data collection methods and tools you will use for evaluation. (3pts)</w:t>
            </w:r>
          </w:p>
          <w:p w14:paraId="3C0E6F1C" w14:textId="0B29C114" w:rsidR="00F9416A" w:rsidRPr="00F9416A" w:rsidRDefault="00F9416A" w:rsidP="008C00DE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Explain how evaluation results will be used to improve both capacity building and violence prevention efforts. (2pts)</w:t>
            </w:r>
          </w:p>
        </w:tc>
      </w:tr>
    </w:tbl>
    <w:p w14:paraId="16D91894" w14:textId="77777777" w:rsidR="00F9416A" w:rsidRPr="00F9416A" w:rsidRDefault="00F9416A" w:rsidP="00F9416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1909772" w14:textId="77777777" w:rsidR="00F9416A" w:rsidRPr="00F9416A" w:rsidRDefault="00F9416A" w:rsidP="00F9416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941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Sustainability Plan– (10 Points)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635"/>
      </w:tblGrid>
      <w:tr w:rsidR="00F9416A" w:rsidRPr="00F9416A" w14:paraId="6AB85B97" w14:textId="77777777" w:rsidTr="008C00DE">
        <w:tc>
          <w:tcPr>
            <w:tcW w:w="9355" w:type="dxa"/>
          </w:tcPr>
          <w:p w14:paraId="430EB44D" w14:textId="77777777" w:rsidR="00F9416A" w:rsidRPr="00F9416A" w:rsidRDefault="00F9416A" w:rsidP="00F9416A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Discuss strategies for sustaining both capacity-building efforts and violence prevention initiatives. (4pts)</w:t>
            </w:r>
          </w:p>
          <w:p w14:paraId="2627B72E" w14:textId="77777777" w:rsidR="00F9416A" w:rsidRPr="00F9416A" w:rsidRDefault="00F9416A" w:rsidP="00F9416A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Include plans for securing diverse funding sources to support both aspects. (3pts)</w:t>
            </w:r>
          </w:p>
          <w:p w14:paraId="2CB52B76" w14:textId="745D8DE2" w:rsidR="00F9416A" w:rsidRPr="00F9416A" w:rsidRDefault="00F9416A" w:rsidP="008C00DE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Highlight your organization's commitment to the continued growth and sustainability of its focus. (3pts)</w:t>
            </w:r>
          </w:p>
          <w:p w14:paraId="3D5115A6" w14:textId="77777777" w:rsidR="00F9416A" w:rsidRPr="00F9416A" w:rsidRDefault="00F9416A" w:rsidP="008C00D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D9EAB56" w14:textId="77777777" w:rsidR="00F9416A" w:rsidRPr="00F9416A" w:rsidRDefault="00F9416A" w:rsidP="00F9416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1FE946" w14:textId="77777777" w:rsidR="00F9416A" w:rsidRPr="00F9416A" w:rsidRDefault="00F9416A" w:rsidP="00F9416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941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Comprehensive Organizational Assessment– (10 Points)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635"/>
      </w:tblGrid>
      <w:tr w:rsidR="00F9416A" w:rsidRPr="00F9416A" w14:paraId="1CF0E20D" w14:textId="77777777" w:rsidTr="008C00DE">
        <w:tc>
          <w:tcPr>
            <w:tcW w:w="9355" w:type="dxa"/>
          </w:tcPr>
          <w:p w14:paraId="6244CC8A" w14:textId="77777777" w:rsidR="00F9416A" w:rsidRPr="00F9416A" w:rsidRDefault="00F9416A" w:rsidP="00F9416A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Provide a copy of </w:t>
            </w:r>
            <w:proofErr w:type="gramStart"/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proofErr w:type="gramEnd"/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organizational assessment that covers strengths, weaknesses, opportunities, and threats of your organization (2pts)</w:t>
            </w:r>
          </w:p>
          <w:p w14:paraId="0467A71F" w14:textId="77777777" w:rsidR="00F9416A" w:rsidRPr="00F9416A" w:rsidRDefault="00F9416A" w:rsidP="00F9416A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Identify specific areas requiring improvement or development in both </w:t>
            </w:r>
            <w:proofErr w:type="gramStart"/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aspects.(</w:t>
            </w:r>
            <w:proofErr w:type="gramEnd"/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2pts)</w:t>
            </w:r>
          </w:p>
          <w:p w14:paraId="178313B3" w14:textId="77777777" w:rsidR="00F9416A" w:rsidRPr="00F9416A" w:rsidRDefault="00F9416A" w:rsidP="00F9416A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Explain how the assessment findings have informed the design and priorities of your focused on capacity-building and/or violence prevention initiative. (4pts)</w:t>
            </w:r>
          </w:p>
          <w:p w14:paraId="1ABE9899" w14:textId="35285B44" w:rsidR="00F9416A" w:rsidRPr="00F9416A" w:rsidRDefault="00F9416A" w:rsidP="008C00DE">
            <w:pPr>
              <w:numPr>
                <w:ilvl w:val="0"/>
                <w:numId w:val="13"/>
              </w:numPr>
              <w:tabs>
                <w:tab w:val="clear" w:pos="720"/>
                <w:tab w:val="left" w:pos="70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What technical assistance do you anticipate </w:t>
            </w:r>
            <w:proofErr w:type="gramStart"/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 be</w:t>
            </w:r>
            <w:proofErr w:type="gramEnd"/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successful? (2pts) </w:t>
            </w:r>
          </w:p>
        </w:tc>
      </w:tr>
    </w:tbl>
    <w:p w14:paraId="3797C93A" w14:textId="77777777" w:rsidR="00F9416A" w:rsidRPr="00F9416A" w:rsidRDefault="00F9416A" w:rsidP="00F9416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TableGrid"/>
        <w:tblW w:w="94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F9416A" w:rsidRPr="00F9416A" w14:paraId="1A397D3F" w14:textId="77777777" w:rsidTr="008C00DE">
        <w:trPr>
          <w:trHeight w:val="1297"/>
        </w:trPr>
        <w:tc>
          <w:tcPr>
            <w:tcW w:w="9494" w:type="dxa"/>
            <w:vAlign w:val="center"/>
          </w:tcPr>
          <w:p w14:paraId="4EDD48AA" w14:textId="40B32650" w:rsidR="00F9416A" w:rsidRPr="00F9416A" w:rsidRDefault="00F9416A" w:rsidP="008C00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Completed application materials must be received by and in possession of the </w:t>
            </w:r>
            <w:proofErr w:type="spellStart"/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AmpliFund</w:t>
            </w:r>
            <w:proofErr w:type="spellEnd"/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grant management system by 5:00 p.m., June 30, 2025, to be considered for funding. Applications must be submitted via </w:t>
            </w:r>
            <w:proofErr w:type="spellStart"/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AmpliFund</w:t>
            </w:r>
            <w:proofErr w:type="spellEnd"/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r:id="rId9" w:tgtFrame="_blank" w:history="1">
              <w:r w:rsidRPr="00F9416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https://il.amplifund.com/Public/Opportunities/Details/13feacc9-1812-489f-9a99-900ad9e1ea7a</w:t>
              </w:r>
            </w:hyperlink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Upon receipt, an automated confirmation will be emailed. Proposals will not be accepted by email, mail, fax, or in person. </w:t>
            </w:r>
            <w:proofErr w:type="spellStart"/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AmpliFund</w:t>
            </w:r>
            <w:proofErr w:type="spellEnd"/>
            <w:r w:rsidRPr="00F94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will not permit late submissions. Agencies are encouraged to submit their applications 24-72 hours in advance of the deadline to avoid unforeseen technical difficulties. Technical difficulties with the grant management system should be reported immediately to ICJIA at </w:t>
            </w:r>
            <w:hyperlink r:id="rId10" w:history="1">
              <w:r w:rsidRPr="00F9416A">
                <w:rPr>
                  <w:rStyle w:val="Hyperlink"/>
                  <w:rFonts w:ascii="Times New Roman" w:hAnsi="Times New Roman" w:cs="Times New Roman"/>
                  <w:b/>
                  <w:bCs/>
                  <w:color w:val="000000" w:themeColor="text1"/>
                  <w:sz w:val="24"/>
                  <w:szCs w:val="24"/>
                </w:rPr>
                <w:t>cja.info@illinois.gov</w:t>
              </w:r>
            </w:hyperlink>
          </w:p>
        </w:tc>
      </w:tr>
    </w:tbl>
    <w:p w14:paraId="7FBC3479" w14:textId="49ADAABB" w:rsidR="00B756AE" w:rsidRPr="00F9416A" w:rsidRDefault="00B756AE" w:rsidP="00F9416A">
      <w:pPr>
        <w:rPr>
          <w:rFonts w:ascii="Times New Roman" w:hAnsi="Times New Roman" w:cs="Times New Roman"/>
          <w:sz w:val="24"/>
          <w:szCs w:val="24"/>
        </w:rPr>
      </w:pPr>
    </w:p>
    <w:sectPr w:rsidR="00B756AE" w:rsidRPr="00F9416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2006B2C"/>
    <w:multiLevelType w:val="multilevel"/>
    <w:tmpl w:val="6B507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DCF0ED0"/>
    <w:multiLevelType w:val="multilevel"/>
    <w:tmpl w:val="FE327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1A40BCC"/>
    <w:multiLevelType w:val="multilevel"/>
    <w:tmpl w:val="80FA8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30E5CC2"/>
    <w:multiLevelType w:val="multilevel"/>
    <w:tmpl w:val="75662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07781892">
    <w:abstractNumId w:val="8"/>
  </w:num>
  <w:num w:numId="2" w16cid:durableId="522717025">
    <w:abstractNumId w:val="6"/>
  </w:num>
  <w:num w:numId="3" w16cid:durableId="316542502">
    <w:abstractNumId w:val="5"/>
  </w:num>
  <w:num w:numId="4" w16cid:durableId="1707097209">
    <w:abstractNumId w:val="4"/>
  </w:num>
  <w:num w:numId="5" w16cid:durableId="326251069">
    <w:abstractNumId w:val="7"/>
  </w:num>
  <w:num w:numId="6" w16cid:durableId="315452654">
    <w:abstractNumId w:val="3"/>
  </w:num>
  <w:num w:numId="7" w16cid:durableId="1874415435">
    <w:abstractNumId w:val="2"/>
  </w:num>
  <w:num w:numId="8" w16cid:durableId="1658266491">
    <w:abstractNumId w:val="1"/>
  </w:num>
  <w:num w:numId="9" w16cid:durableId="1034573484">
    <w:abstractNumId w:val="0"/>
  </w:num>
  <w:num w:numId="10" w16cid:durableId="1611739691">
    <w:abstractNumId w:val="12"/>
  </w:num>
  <w:num w:numId="11" w16cid:durableId="750858345">
    <w:abstractNumId w:val="11"/>
  </w:num>
  <w:num w:numId="12" w16cid:durableId="284190877">
    <w:abstractNumId w:val="9"/>
  </w:num>
  <w:num w:numId="13" w16cid:durableId="12576386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53B63"/>
    <w:rsid w:val="0006063C"/>
    <w:rsid w:val="000E20D3"/>
    <w:rsid w:val="00131C2B"/>
    <w:rsid w:val="0015074B"/>
    <w:rsid w:val="0026410E"/>
    <w:rsid w:val="0029639D"/>
    <w:rsid w:val="002A7A53"/>
    <w:rsid w:val="00326F90"/>
    <w:rsid w:val="00332753"/>
    <w:rsid w:val="004F349C"/>
    <w:rsid w:val="00560E96"/>
    <w:rsid w:val="005A4DE0"/>
    <w:rsid w:val="00640CB0"/>
    <w:rsid w:val="0067788E"/>
    <w:rsid w:val="006C23EE"/>
    <w:rsid w:val="007B64CC"/>
    <w:rsid w:val="007C2202"/>
    <w:rsid w:val="00832C54"/>
    <w:rsid w:val="009D584D"/>
    <w:rsid w:val="00A40531"/>
    <w:rsid w:val="00A52053"/>
    <w:rsid w:val="00AA1D8D"/>
    <w:rsid w:val="00AC440C"/>
    <w:rsid w:val="00B07FF3"/>
    <w:rsid w:val="00B47730"/>
    <w:rsid w:val="00B756AE"/>
    <w:rsid w:val="00CB0664"/>
    <w:rsid w:val="00D23247"/>
    <w:rsid w:val="00D64189"/>
    <w:rsid w:val="00DE2DAC"/>
    <w:rsid w:val="00F00B19"/>
    <w:rsid w:val="00F35FA9"/>
    <w:rsid w:val="00F9416A"/>
    <w:rsid w:val="00FC693F"/>
    <w:rsid w:val="00FD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A707FC"/>
  <w14:defaultImageDpi w14:val="300"/>
  <w15:docId w15:val="{13151D3A-89B3-604C-A8E8-B312AD7C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3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232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32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2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2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2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24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41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41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cja.info@illinois.gov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il.amplifund.com/Public/Opportunities/Details/13feacc9-1812-489f-9a99-900ad9e1ea7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a09e9e9-387a-41c6-a6fb-24554495ecc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E40032CA8524798433CED98C87832" ma:contentTypeVersion="8" ma:contentTypeDescription="Create a new document." ma:contentTypeScope="" ma:versionID="dc2093c795ddf1db2a17649352f51570">
  <xsd:schema xmlns:xsd="http://www.w3.org/2001/XMLSchema" xmlns:xs="http://www.w3.org/2001/XMLSchema" xmlns:p="http://schemas.microsoft.com/office/2006/metadata/properties" xmlns:ns3="2a09e9e9-387a-41c6-a6fb-24554495ecc1" xmlns:ns4="0fd8f4b4-0ea3-4db8-88b8-cae3d5527123" targetNamespace="http://schemas.microsoft.com/office/2006/metadata/properties" ma:root="true" ma:fieldsID="997a3b51a14c3fc4f2e2ddc6d4486712" ns3:_="" ns4:_="">
    <xsd:import namespace="2a09e9e9-387a-41c6-a6fb-24554495ecc1"/>
    <xsd:import namespace="0fd8f4b4-0ea3-4db8-88b8-cae3d55271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9e9e9-387a-41c6-a6fb-24554495e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8f4b4-0ea3-4db8-88b8-cae3d552712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F023EE-7080-43A7-98CD-A737AA1940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5604F7-E8CC-413E-A496-E24C6DC07BAA}">
  <ds:schemaRefs>
    <ds:schemaRef ds:uri="http://schemas.microsoft.com/office/2006/metadata/properties"/>
    <ds:schemaRef ds:uri="http://schemas.microsoft.com/office/infopath/2007/PartnerControls"/>
    <ds:schemaRef ds:uri="2a09e9e9-387a-41c6-a6fb-24554495ecc1"/>
  </ds:schemaRefs>
</ds:datastoreItem>
</file>

<file path=customXml/itemProps3.xml><?xml version="1.0" encoding="utf-8"?>
<ds:datastoreItem xmlns:ds="http://schemas.openxmlformats.org/officeDocument/2006/customXml" ds:itemID="{9BAFBF94-C071-4555-8FF4-708A504878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9C0CEF-8832-4B3B-87E6-B45780221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9e9e9-387a-41c6-a6fb-24554495ecc1"/>
    <ds:schemaRef ds:uri="0fd8f4b4-0ea3-4db8-88b8-cae3d55271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Webster Vital</cp:lastModifiedBy>
  <cp:revision>2</cp:revision>
  <dcterms:created xsi:type="dcterms:W3CDTF">2025-05-14T02:26:00Z</dcterms:created>
  <dcterms:modified xsi:type="dcterms:W3CDTF">2025-05-14T02:26:00Z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0x0101005C6E40032CA8524798433CED98C87832</vt:lpwstr>
  </property>
</Properties>
</file>